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7E1335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ĆWICZENIE – na dobry początek</w:t>
      </w:r>
    </w:p>
    <w:p w:rsidR="00C123B1" w:rsidRDefault="00C123B1" w:rsidP="00C123B1">
      <w:pPr>
        <w:rPr>
          <w:lang w:eastAsia="pl-PL"/>
        </w:rPr>
      </w:pPr>
    </w:p>
    <w:p w:rsidR="00E33B11" w:rsidRPr="00C568E6" w:rsidRDefault="007E1335" w:rsidP="007E1335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1BCC5D" wp14:editId="267BEDA5">
            <wp:simplePos x="0" y="0"/>
            <wp:positionH relativeFrom="column">
              <wp:posOffset>2914650</wp:posOffset>
            </wp:positionH>
            <wp:positionV relativeFrom="paragraph">
              <wp:posOffset>6503670</wp:posOffset>
            </wp:positionV>
            <wp:extent cx="3002280" cy="2448461"/>
            <wp:effectExtent l="0" t="0" r="0" b="9525"/>
            <wp:wrapNone/>
            <wp:docPr id="2" name="Obraz 2" descr="C:\Users\Marcin\AppData\Local\Microsoft\Windows\Temporary Internet Files\Content.IE5\98D8IR6W\MC9002339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cin\AppData\Local\Microsoft\Windows\Temporary Internet Files\Content.IE5\98D8IR6W\MC90023396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244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1335">
        <w:rPr>
          <w:noProof/>
          <w:color w:val="215868"/>
          <w:sz w:val="32"/>
          <w:szCs w:val="28"/>
        </w:rPr>
        <w:t xml:space="preserve">Każdą z poniższych figur podziel na odpowiednią liczbę </w:t>
      </w:r>
      <w:r>
        <w:rPr>
          <w:noProof/>
          <w:color w:val="215868"/>
          <w:sz w:val="32"/>
          <w:szCs w:val="28"/>
        </w:rPr>
        <w:br/>
      </w:r>
      <w:r w:rsidRPr="007E1335">
        <w:rPr>
          <w:noProof/>
          <w:color w:val="215868"/>
          <w:sz w:val="32"/>
          <w:szCs w:val="28"/>
        </w:rPr>
        <w:t>trójkątów prostokątnych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 w:rsidR="002F1D12">
        <w:object w:dxaOrig="8569" w:dyaOrig="5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276.6pt" o:ole="">
            <v:imagedata r:id="rId10" o:title=""/>
          </v:shape>
          <o:OLEObject Type="Embed" ProgID="CorelDraw.Graphic.15" ShapeID="_x0000_i1025" DrawAspect="Content" ObjectID="_1438977077" r:id="rId11"/>
        </w:object>
      </w:r>
      <w:bookmarkStart w:id="0" w:name="_GoBack"/>
      <w:bookmarkEnd w:id="0"/>
      <w:r>
        <w:br/>
      </w:r>
    </w:p>
    <w:sectPr w:rsidR="00E33B11" w:rsidRPr="00C568E6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7E4" w:rsidRDefault="00AF57E4">
      <w:pPr>
        <w:spacing w:after="0" w:line="240" w:lineRule="auto"/>
      </w:pPr>
      <w:r>
        <w:separator/>
      </w:r>
    </w:p>
  </w:endnote>
  <w:endnote w:type="continuationSeparator" w:id="0">
    <w:p w:rsidR="00AF57E4" w:rsidRDefault="00AF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F1D12" w:rsidRPr="002F1D12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F1D12" w:rsidRPr="002F1D12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7E4" w:rsidRDefault="00AF57E4">
      <w:pPr>
        <w:spacing w:after="0" w:line="240" w:lineRule="auto"/>
      </w:pPr>
      <w:r>
        <w:separator/>
      </w:r>
    </w:p>
  </w:footnote>
  <w:footnote w:type="continuationSeparator" w:id="0">
    <w:p w:rsidR="00AF57E4" w:rsidRDefault="00AF5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7E13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E13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trójkąta – ćwiczenie na dobry początek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7E1335">
                    <w:pPr>
                      <w:jc w:val="center"/>
                      <w:rPr>
                        <w:color w:val="FFFFFF"/>
                      </w:rPr>
                    </w:pPr>
                    <w:r w:rsidRPr="007E13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trójkąta – ćwiczenie na dobry początek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" fillcolor="#00b05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2F1D12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E1335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AF57E4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52E0A-44F5-430B-BF0A-157D1121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2013-08-25T20:50:00Z</dcterms:created>
  <dcterms:modified xsi:type="dcterms:W3CDTF">2013-08-25T20:51:00Z</dcterms:modified>
</cp:coreProperties>
</file>